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B864B38" w:rsidR="00154C1C" w:rsidRPr="00850513" w:rsidRDefault="00640CA0" w:rsidP="0002697B">
            <w:r>
              <w:rPr>
                <w:rFonts w:ascii="Segoe UI Semilight" w:hAnsi="Segoe UI Semilight" w:cs="Segoe UI Semilight"/>
                <w:szCs w:val="22"/>
              </w:rPr>
              <w:t>25 AVC 42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1EE20036" w:rsidR="00E46F11" w:rsidRDefault="00640CA0" w:rsidP="00302D02">
            <w:pPr>
              <w:rPr>
                <w:rFonts w:ascii="Segoe UI Semilight" w:hAnsi="Segoe UI Semilight" w:cs="Segoe UI Semilight"/>
                <w:b/>
                <w:szCs w:val="22"/>
              </w:rPr>
            </w:pPr>
            <w:r w:rsidRPr="004A31C9">
              <w:rPr>
                <w:rFonts w:ascii="Segoe UI Semilight" w:hAnsi="Segoe UI Semilight" w:cs="Segoe UI Semilight"/>
                <w:b/>
                <w:szCs w:val="22"/>
              </w:rPr>
              <w:t>Mise en place d’onduleurs au bâtiment Larrey D de l’hôpital Avicenne</w:t>
            </w:r>
          </w:p>
          <w:p w14:paraId="6750DF00" w14:textId="134E9736" w:rsidR="00711497" w:rsidRPr="00F97BC8" w:rsidRDefault="00B7492B" w:rsidP="00302D02">
            <w:pPr>
              <w:rPr>
                <w:b/>
              </w:rPr>
            </w:pPr>
            <w:r w:rsidRPr="00B7492B">
              <w:rPr>
                <w:rFonts w:ascii="Segoe UI Semilight" w:hAnsi="Segoe UI Semilight" w:cs="Segoe UI Semilight"/>
                <w:b/>
                <w:color w:val="FF0000"/>
                <w:szCs w:val="22"/>
              </w:rPr>
              <w:t>Lot 2 - Electricité CFO/CFA</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38C33AEE" w:rsidR="00154C1C" w:rsidRPr="00302D02" w:rsidRDefault="00154C1C" w:rsidP="00711497">
            <w:pPr>
              <w:rPr>
                <w:b/>
                <w:bCs/>
              </w:rPr>
            </w:pPr>
            <w:r>
              <w:rPr>
                <w:rFonts w:ascii="Segoe UI Semilight" w:hAnsi="Segoe UI Semilight" w:cs="Segoe UI Semilight"/>
                <w:szCs w:val="22"/>
              </w:rPr>
              <w:t xml:space="preserve">Marché sur procédure adaptée ouverte soumise aux dispositions des articles R2123-4 à R2123-7 du code de la commande publique. </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6E3FA1">
              <w:rPr>
                <w:rFonts w:ascii="Calibri" w:hAnsi="Calibri"/>
              </w:rPr>
            </w:r>
            <w:r w:rsidR="006E3FA1">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1F982D73"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3831BB" w:rsidRPr="001949B1">
              <w:rPr>
                <w:rFonts w:ascii="Segoe UI Semilight" w:hAnsi="Segoe UI Semilight" w:cs="Segoe UI Semilight"/>
              </w:rPr>
              <w:t>métiers</w:t>
            </w:r>
            <w:r w:rsidR="003831BB">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6E3FA1">
              <w:rPr>
                <w:rFonts w:ascii="Calibri" w:hAnsi="Calibri"/>
              </w:rPr>
            </w:r>
            <w:r w:rsidR="006E3FA1">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08C361D0"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3831BB" w:rsidRPr="001949B1">
              <w:rPr>
                <w:rFonts w:ascii="Segoe UI Semilight" w:hAnsi="Segoe UI Semilight" w:cs="Segoe UI Semilight"/>
              </w:rPr>
              <w:t>métiers</w:t>
            </w:r>
            <w:r w:rsidR="003831BB">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7F135B29"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3831BB"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lastRenderedPageBreak/>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5A377413" w14:textId="5BE90735"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334C9E1B"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640CA0">
        <w:rPr>
          <w:rFonts w:ascii="Segoe UI Semilight" w:hAnsi="Segoe UI Semilight" w:cs="Segoe UI Semilight"/>
          <w:b/>
          <w:szCs w:val="22"/>
        </w:rPr>
        <w:t>Juillet</w:t>
      </w:r>
      <w:r w:rsidR="00E46F11">
        <w:rPr>
          <w:rFonts w:ascii="Segoe UI Semilight" w:hAnsi="Segoe UI Semilight" w:cs="Segoe UI Semilight"/>
          <w:b/>
          <w:szCs w:val="22"/>
        </w:rPr>
        <w:t xml:space="preserve"> 2025</w:t>
      </w:r>
      <w:r w:rsidR="00B7492B">
        <w:rPr>
          <w:rFonts w:ascii="Segoe UI Semilight" w:hAnsi="Segoe UI Semilight" w:cs="Segoe UI Semilight"/>
          <w:b/>
          <w:szCs w:val="22"/>
        </w:rPr>
        <w:t>.</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6A289965" w:rsidR="00A40496" w:rsidRDefault="00640CA0" w:rsidP="00A40496">
      <w:pPr>
        <w:pStyle w:val="Normal2"/>
        <w:ind w:left="0" w:firstLine="0"/>
        <w:rPr>
          <w:rFonts w:ascii="Segoe UI Semilight" w:hAnsi="Segoe UI Semilight" w:cs="Segoe UI Semilight"/>
          <w:szCs w:val="22"/>
        </w:rPr>
      </w:pPr>
      <w:r>
        <w:rPr>
          <w:rFonts w:ascii="Segoe UI Semilight" w:hAnsi="Segoe UI Semilight" w:cs="Segoe UI Semilight"/>
          <w:szCs w:val="22"/>
        </w:rPr>
        <w:t>L</w:t>
      </w:r>
      <w:r w:rsidR="00302D02" w:rsidRPr="00302D02">
        <w:rPr>
          <w:rFonts w:ascii="Segoe UI Semilight" w:hAnsi="Segoe UI Semilight" w:cs="Segoe UI Semilight"/>
          <w:szCs w:val="22"/>
        </w:rPr>
        <w:t xml:space="preserve">e délai global d’exécution des travaux est de </w:t>
      </w:r>
      <w:r>
        <w:rPr>
          <w:rFonts w:ascii="Segoe UI Semilight" w:hAnsi="Segoe UI Semilight" w:cs="Segoe UI Semilight"/>
          <w:b/>
          <w:bCs/>
          <w:szCs w:val="22"/>
        </w:rPr>
        <w:t>03</w:t>
      </w:r>
      <w:r w:rsidR="00302D02" w:rsidRPr="00E46F11">
        <w:rPr>
          <w:rFonts w:ascii="Segoe UI Semilight" w:hAnsi="Segoe UI Semilight" w:cs="Segoe UI Semilight"/>
          <w:b/>
          <w:bCs/>
          <w:szCs w:val="22"/>
        </w:rPr>
        <w:t xml:space="preserve"> mois</w:t>
      </w:r>
      <w:r w:rsidR="00302D02" w:rsidRPr="00302D02">
        <w:rPr>
          <w:rFonts w:ascii="Segoe UI Semilight" w:hAnsi="Segoe UI Semilight" w:cs="Segoe UI Semilight"/>
          <w:szCs w:val="22"/>
        </w:rPr>
        <w:t xml:space="preserve"> </w:t>
      </w:r>
      <w:r w:rsidR="00E46F11">
        <w:rPr>
          <w:rFonts w:ascii="Segoe UI Semilight" w:hAnsi="Segoe UI Semilight" w:cs="Segoe UI Semilight"/>
          <w:szCs w:val="22"/>
        </w:rPr>
        <w:t xml:space="preserve">dont </w:t>
      </w:r>
      <w:r>
        <w:rPr>
          <w:rFonts w:ascii="Segoe UI Semilight" w:hAnsi="Segoe UI Semilight" w:cs="Segoe UI Semilight"/>
          <w:szCs w:val="22"/>
        </w:rPr>
        <w:t>03</w:t>
      </w:r>
      <w:r w:rsidR="00302D02" w:rsidRPr="00302D02">
        <w:rPr>
          <w:rFonts w:ascii="Segoe UI Semilight" w:hAnsi="Segoe UI Semilight" w:cs="Segoe UI Semilight"/>
          <w:szCs w:val="22"/>
        </w:rPr>
        <w:t xml:space="preserve"> </w:t>
      </w:r>
      <w:r>
        <w:rPr>
          <w:rFonts w:ascii="Segoe UI Semilight" w:hAnsi="Segoe UI Semilight" w:cs="Segoe UI Semilight"/>
          <w:szCs w:val="22"/>
        </w:rPr>
        <w:t>semaines</w:t>
      </w:r>
      <w:r w:rsidR="00302D02" w:rsidRPr="00302D02">
        <w:rPr>
          <w:rFonts w:ascii="Segoe UI Semilight" w:hAnsi="Segoe UI Semilight" w:cs="Segoe UI Semilight"/>
          <w:szCs w:val="22"/>
        </w:rPr>
        <w:t xml:space="preserve"> de préparation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lastRenderedPageBreak/>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232FDFC0"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3831BB">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3831BB">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lastRenderedPageBreak/>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7A976CC3" w14:textId="1A5728BB" w:rsidR="00302D02" w:rsidRPr="00302D02" w:rsidRDefault="00DE4D3A" w:rsidP="00302D02">
      <w:pPr>
        <w:jc w:val="both"/>
        <w:rPr>
          <w:b/>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640CA0" w:rsidRPr="004A31C9">
        <w:rPr>
          <w:rFonts w:ascii="Segoe UI Semilight" w:hAnsi="Segoe UI Semilight" w:cs="Segoe UI Semilight"/>
          <w:b/>
          <w:szCs w:val="22"/>
        </w:rPr>
        <w:t>Mise en place d’onduleurs au bâtiment Larrey D de l’hôpital Avicenne</w:t>
      </w:r>
    </w:p>
    <w:p w14:paraId="5A56CFDF" w14:textId="61036244" w:rsidR="00006E3A" w:rsidRDefault="00302D02" w:rsidP="00302D02">
      <w:pPr>
        <w:jc w:val="both"/>
        <w:rPr>
          <w:b/>
        </w:rPr>
      </w:pPr>
      <w:r w:rsidRPr="00302D02">
        <w:rPr>
          <w:b/>
          <w:color w:val="FF0000"/>
        </w:rPr>
        <w:t xml:space="preserve">Lot </w:t>
      </w:r>
      <w:r w:rsidR="00B7492B">
        <w:rPr>
          <w:b/>
          <w:color w:val="FF0000"/>
        </w:rPr>
        <w:t>2</w:t>
      </w:r>
      <w:r w:rsidRPr="00302D02">
        <w:rPr>
          <w:b/>
          <w:color w:val="FF0000"/>
        </w:rPr>
        <w:t xml:space="preserve"> - </w:t>
      </w:r>
      <w:r w:rsidR="00B7492B" w:rsidRPr="00B7492B">
        <w:rPr>
          <w:b/>
          <w:color w:val="FF0000"/>
        </w:rPr>
        <w:t>Electricité CFO/CFA</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23762D9B"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r w:rsidR="00640CA0">
        <w:rPr>
          <w:rFonts w:ascii="Segoe UI Semilight" w:hAnsi="Segoe UI Semilight" w:cs="Segoe UI Semilight"/>
          <w:lang w:val="en-US"/>
        </w:rPr>
        <w:t>H</w:t>
      </w:r>
      <w:r w:rsidR="00640CA0" w:rsidRPr="00640CA0">
        <w:rPr>
          <w:rFonts w:ascii="Segoe UI Semilight" w:hAnsi="Segoe UI Semilight" w:cs="Segoe UI Semilight"/>
          <w:lang w:val="en-US"/>
        </w:rPr>
        <w:t>2382</w:t>
      </w:r>
      <w:r w:rsidR="00B7492B">
        <w:rPr>
          <w:rFonts w:ascii="Segoe UI Semilight" w:hAnsi="Segoe UI Semilight" w:cs="Segoe UI Semilight"/>
          <w:lang w:val="en-US"/>
        </w:rPr>
        <w:t>5</w:t>
      </w:r>
    </w:p>
    <w:p w14:paraId="3457D451" w14:textId="77777777" w:rsidR="00704FAB" w:rsidRPr="00856B78" w:rsidRDefault="00704FAB" w:rsidP="00FE42CB">
      <w:pPr>
        <w:jc w:val="both"/>
        <w:rPr>
          <w:rFonts w:ascii="Segoe UI Semilight" w:hAnsi="Segoe UI Semilight" w:cs="Segoe UI Semilight"/>
          <w:lang w:val="en-US"/>
        </w:rPr>
      </w:pPr>
    </w:p>
    <w:p w14:paraId="2878EBD6" w14:textId="7A28F47D"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E46F11">
        <w:rPr>
          <w:rFonts w:ascii="Segoe UI Semilight" w:hAnsi="Segoe UI Semilight" w:cs="Segoe UI Semilight"/>
          <w:szCs w:val="22"/>
        </w:rPr>
        <w:t xml:space="preserve">25 AVC </w:t>
      </w:r>
      <w:r w:rsidR="00640CA0">
        <w:rPr>
          <w:rFonts w:ascii="Segoe UI Semilight" w:hAnsi="Segoe UI Semilight" w:cs="Segoe UI Semilight"/>
          <w:szCs w:val="22"/>
        </w:rPr>
        <w:t>42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1855A94" w14:textId="77777777" w:rsidR="00E46F11" w:rsidRDefault="00E46F11" w:rsidP="00F5495C">
      <w:pPr>
        <w:tabs>
          <w:tab w:val="right" w:leader="dot" w:pos="9639"/>
        </w:tabs>
        <w:rPr>
          <w:rFonts w:ascii="Segoe UI Semilight" w:hAnsi="Segoe UI Semilight" w:cs="Segoe UI Semilight"/>
          <w:szCs w:val="24"/>
        </w:rPr>
      </w:pPr>
    </w:p>
    <w:p w14:paraId="47D0BBB6" w14:textId="1AFF5C51" w:rsidR="009D2C20" w:rsidRDefault="00A40496"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3802022A" w14:textId="77777777" w:rsidR="00DE4D3A" w:rsidRPr="001949B1" w:rsidRDefault="00DE4D3A" w:rsidP="00FE42CB">
      <w:pPr>
        <w:jc w:val="both"/>
        <w:rPr>
          <w:rFonts w:ascii="Segoe UI Semilight" w:hAnsi="Segoe UI Semilight" w:cs="Segoe UI Semilight"/>
        </w:rPr>
      </w:pPr>
    </w:p>
    <w:tbl>
      <w:tblPr>
        <w:tblW w:w="0" w:type="auto"/>
        <w:tblLook w:val="04A0" w:firstRow="1" w:lastRow="0" w:firstColumn="1" w:lastColumn="0" w:noHBand="0" w:noVBand="1"/>
      </w:tblPr>
      <w:tblGrid>
        <w:gridCol w:w="3588"/>
        <w:gridCol w:w="1952"/>
        <w:gridCol w:w="3531"/>
      </w:tblGrid>
      <w:tr w:rsidR="005F36E4" w:rsidRPr="005D1548" w14:paraId="51C42D6D" w14:textId="77777777" w:rsidTr="005D1548">
        <w:tc>
          <w:tcPr>
            <w:tcW w:w="3652" w:type="dxa"/>
            <w:shd w:val="clear" w:color="auto" w:fill="auto"/>
          </w:tcPr>
          <w:p w14:paraId="4019E4CB" w14:textId="77777777" w:rsidR="005F36E4" w:rsidRPr="005D1548" w:rsidRDefault="005F36E4" w:rsidP="005D1548">
            <w:pPr>
              <w:jc w:val="both"/>
              <w:rPr>
                <w:rFonts w:ascii="Segoe UI Semilight" w:hAnsi="Segoe UI Semilight" w:cs="Segoe UI Semilight"/>
              </w:rPr>
            </w:pPr>
            <w:r w:rsidRPr="005D1548">
              <w:rPr>
                <w:rFonts w:ascii="Segoe UI Semilight" w:hAnsi="Segoe UI Semilight" w:cs="Segoe UI Semilight"/>
              </w:rPr>
              <w:t xml:space="preserve"> </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5E7203EA"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6E3FA1">
              <w:rPr>
                <w:rFonts w:ascii="Segoe UI Semilight" w:hAnsi="Segoe UI Semilight" w:cs="Segoe UI Semilight"/>
              </w:rPr>
              <w:t>a</w:t>
            </w:r>
            <w:r w:rsidRPr="005D1548">
              <w:rPr>
                <w:rFonts w:ascii="Segoe UI Semilight" w:hAnsi="Segoe UI Semilight" w:cs="Segoe UI Semilight"/>
              </w:rPr>
              <w:t xml:space="preserve"> Direct</w:t>
            </w:r>
            <w:r w:rsidR="006E3FA1">
              <w:rPr>
                <w:rFonts w:ascii="Segoe UI Semilight" w:hAnsi="Segoe UI Semilight" w:cs="Segoe UI Semilight"/>
              </w:rPr>
              <w:t>rice</w:t>
            </w:r>
            <w:r w:rsidRPr="005D1548">
              <w:rPr>
                <w:rFonts w:ascii="Segoe UI Semilight" w:hAnsi="Segoe UI Semilight" w:cs="Segoe UI Semilight"/>
              </w:rPr>
              <w:t xml:space="preserve"> 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16F0DCDF" w14:textId="77777777" w:rsidR="00AE2619" w:rsidRDefault="00AE2619" w:rsidP="00FE42CB">
      <w:pPr>
        <w:jc w:val="both"/>
        <w:rPr>
          <w:rFonts w:ascii="Segoe UI Semilight" w:hAnsi="Segoe UI Semilight" w:cs="Segoe UI Semilight"/>
        </w:rPr>
      </w:pPr>
    </w:p>
    <w:p w14:paraId="315623D0" w14:textId="77777777" w:rsidR="00AE2619" w:rsidRDefault="00AE2619" w:rsidP="00FE42CB">
      <w:pPr>
        <w:jc w:val="both"/>
        <w:rPr>
          <w:rFonts w:ascii="Segoe UI Semilight" w:hAnsi="Segoe UI Semilight" w:cs="Segoe UI Semilight"/>
        </w:rPr>
      </w:pPr>
    </w:p>
    <w:p w14:paraId="50A8C35F" w14:textId="77777777" w:rsidR="00AE2619" w:rsidRDefault="00AE2619" w:rsidP="00FE42CB">
      <w:pPr>
        <w:jc w:val="both"/>
        <w:rPr>
          <w:rFonts w:ascii="Segoe UI Semilight" w:hAnsi="Segoe UI Semilight" w:cs="Segoe UI Semilight"/>
        </w:rPr>
      </w:pPr>
    </w:p>
    <w:p w14:paraId="755BE10F"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1E635DDC" w:rsidR="009B473B" w:rsidRDefault="00E46F11" w:rsidP="009B473B">
          <w:pPr>
            <w:pStyle w:val="Pieddepage"/>
            <w:jc w:val="center"/>
            <w:rPr>
              <w:rFonts w:cs="Segoe UI"/>
              <w:sz w:val="14"/>
              <w:szCs w:val="16"/>
              <w:lang w:val="en-GB"/>
            </w:rPr>
          </w:pPr>
          <w:r w:rsidRPr="00E46F11">
            <w:rPr>
              <w:rFonts w:cs="Segoe UI"/>
              <w:sz w:val="14"/>
              <w:szCs w:val="16"/>
            </w:rPr>
            <w:t xml:space="preserve">25 AVC </w:t>
          </w:r>
          <w:r w:rsidR="00640CA0">
            <w:rPr>
              <w:rFonts w:cs="Segoe UI"/>
              <w:sz w:val="14"/>
              <w:szCs w:val="16"/>
            </w:rPr>
            <w:t>42</w:t>
          </w:r>
          <w:r w:rsidRPr="00E46F11">
            <w:rPr>
              <w:rFonts w:cs="Segoe UI"/>
              <w:sz w:val="14"/>
              <w:szCs w:val="16"/>
            </w:rPr>
            <w:t xml:space="preserve"> TVX</w:t>
          </w:r>
        </w:p>
      </w:tc>
      <w:tc>
        <w:tcPr>
          <w:tcW w:w="5716" w:type="dxa"/>
          <w:vAlign w:val="center"/>
        </w:tcPr>
        <w:p w14:paraId="203B68FE" w14:textId="77777777" w:rsidR="00640CA0" w:rsidRDefault="00640CA0" w:rsidP="009B473B">
          <w:pPr>
            <w:pStyle w:val="Pieddepage"/>
            <w:jc w:val="center"/>
            <w:rPr>
              <w:rFonts w:cs="Segoe UI"/>
              <w:sz w:val="14"/>
              <w:szCs w:val="16"/>
            </w:rPr>
          </w:pPr>
          <w:r w:rsidRPr="00640CA0">
            <w:rPr>
              <w:rFonts w:cs="Segoe UI"/>
              <w:sz w:val="14"/>
              <w:szCs w:val="16"/>
            </w:rPr>
            <w:t xml:space="preserve">Mise en place d’onduleurs au bâtiment Larrey D de l’hôpital Avicenne </w:t>
          </w:r>
        </w:p>
        <w:p w14:paraId="7AF5D111" w14:textId="6F373080" w:rsidR="00302D02" w:rsidRDefault="00B7492B" w:rsidP="009B473B">
          <w:pPr>
            <w:pStyle w:val="Pieddepage"/>
            <w:jc w:val="center"/>
            <w:rPr>
              <w:rFonts w:cs="Segoe UI"/>
              <w:sz w:val="14"/>
              <w:szCs w:val="16"/>
            </w:rPr>
          </w:pPr>
          <w:r w:rsidRPr="00B7492B">
            <w:rPr>
              <w:rFonts w:cs="Segoe UI"/>
              <w:color w:val="FF0000"/>
              <w:sz w:val="14"/>
              <w:szCs w:val="16"/>
            </w:rPr>
            <w:t>Lot 2 - Electricité CFO/CFA</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3E954BA1" w:rsidR="009B473B" w:rsidRDefault="00640CA0" w:rsidP="009B473B">
          <w:pPr>
            <w:pStyle w:val="Pieddepage"/>
            <w:jc w:val="center"/>
            <w:rPr>
              <w:rFonts w:cs="Segoe UI"/>
              <w:sz w:val="14"/>
              <w:szCs w:val="16"/>
            </w:rPr>
          </w:pPr>
          <w:r>
            <w:rPr>
              <w:rFonts w:cs="Segoe UI"/>
              <w:sz w:val="14"/>
              <w:szCs w:val="16"/>
            </w:rPr>
            <w:t>Juillet</w:t>
          </w:r>
          <w:r w:rsidR="00E46F11">
            <w:rPr>
              <w:rFonts w:cs="Segoe UI"/>
              <w:sz w:val="14"/>
              <w:szCs w:val="16"/>
            </w:rPr>
            <w:t xml:space="preserve"> 2025</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46DCB448"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w:t>
    </w:r>
    <w:r w:rsidR="00640CA0">
      <w:rPr>
        <w:rFonts w:ascii="Segoe UI Semilight" w:hAnsi="Segoe UI Semilight" w:cs="Segoe UI Semilight"/>
        <w:szCs w:val="22"/>
      </w:rPr>
      <w:t xml:space="preserve">publics </w:t>
    </w:r>
    <w:r w:rsidR="00FA5CCE">
      <w:rPr>
        <w:rFonts w:ascii="Segoe UI Semilight" w:hAnsi="Segoe UI Semilight" w:cs="Segoe UI Semilight"/>
        <w:szCs w:val="22"/>
      </w:rPr>
      <w:t xml:space="preserve">|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6" type="#_x0000_t75" style="width:11.4pt;height:11.4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0497D"/>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831BB"/>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0CA0"/>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3FA1"/>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2049"/>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492B"/>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884</Words>
  <Characters>4836</Characters>
  <Application>Microsoft Office Word</Application>
  <DocSecurity>0</DocSecurity>
  <Lines>40</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5709</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LALEYE Olufemi marc aurele babat</cp:lastModifiedBy>
  <cp:revision>5</cp:revision>
  <cp:lastPrinted>2024-06-11T12:10:00Z</cp:lastPrinted>
  <dcterms:created xsi:type="dcterms:W3CDTF">2025-07-25T13:37:00Z</dcterms:created>
  <dcterms:modified xsi:type="dcterms:W3CDTF">2025-07-25T13:42:00Z</dcterms:modified>
</cp:coreProperties>
</file>